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07" w:rsidRPr="000C0BC3" w:rsidRDefault="00C36807" w:rsidP="00C36807">
      <w:pPr>
        <w:pStyle w:val="Nagwek4"/>
        <w:widowControl/>
        <w:tabs>
          <w:tab w:val="left" w:pos="0"/>
        </w:tabs>
        <w:spacing w:line="360" w:lineRule="auto"/>
        <w:ind w:left="360" w:hanging="360"/>
        <w:jc w:val="right"/>
        <w:rPr>
          <w:color w:val="auto"/>
        </w:rPr>
      </w:pPr>
      <w:r w:rsidRPr="000C0BC3">
        <w:rPr>
          <w:rFonts w:eastAsia="Times New Roman"/>
          <w:b/>
          <w:i/>
          <w:iCs/>
          <w:color w:val="auto"/>
          <w:sz w:val="24"/>
          <w:lang w:eastAsia="ar-SA"/>
        </w:rPr>
        <w:t>Załącznik nr 6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  <w:t xml:space="preserve">  ………….. …............................</w:t>
      </w:r>
    </w:p>
    <w:p w:rsidR="00C36807" w:rsidRPr="000C0BC3" w:rsidRDefault="00C36807" w:rsidP="00C36807">
      <w:pPr>
        <w:rPr>
          <w:color w:val="auto"/>
          <w:sz w:val="18"/>
        </w:rPr>
      </w:pPr>
      <w:r w:rsidRPr="000C0BC3">
        <w:rPr>
          <w:color w:val="auto"/>
        </w:rPr>
        <w:t xml:space="preserve">                                                                                                                        </w:t>
      </w:r>
      <w:r w:rsidRPr="000C0BC3">
        <w:rPr>
          <w:color w:val="auto"/>
          <w:sz w:val="18"/>
        </w:rPr>
        <w:t>miejscowość, data</w:t>
      </w:r>
    </w:p>
    <w:p w:rsidR="00C36807" w:rsidRPr="000C0BC3" w:rsidRDefault="00C36807" w:rsidP="00C36807">
      <w:pPr>
        <w:rPr>
          <w:color w:val="auto"/>
          <w:sz w:val="18"/>
        </w:rPr>
      </w:pPr>
    </w:p>
    <w:p w:rsidR="00C36807" w:rsidRPr="000C0BC3" w:rsidRDefault="00C36807" w:rsidP="00C36807">
      <w:pPr>
        <w:shd w:val="clear" w:color="auto" w:fill="D9D9D9"/>
        <w:spacing w:after="200" w:line="276" w:lineRule="auto"/>
        <w:jc w:val="center"/>
        <w:rPr>
          <w:b/>
          <w:color w:val="auto"/>
        </w:rPr>
      </w:pPr>
      <w:r w:rsidRPr="000C0BC3">
        <w:rPr>
          <w:rFonts w:eastAsia="Calibri"/>
          <w:b/>
          <w:bCs/>
          <w:color w:val="auto"/>
          <w:sz w:val="28"/>
          <w:szCs w:val="28"/>
          <w:u w:val="single"/>
        </w:rPr>
        <w:t>WYKAZ ROBÓT BUDOWALANYCH*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b/>
          <w:color w:val="auto"/>
        </w:rPr>
        <w:t>Wykonawca:</w:t>
      </w:r>
    </w:p>
    <w:p w:rsidR="00C36807" w:rsidRPr="000C0BC3" w:rsidRDefault="00C36807" w:rsidP="00C36807">
      <w:pPr>
        <w:spacing w:line="480" w:lineRule="auto"/>
        <w:ind w:right="5954"/>
        <w:rPr>
          <w:i/>
          <w:color w:val="auto"/>
        </w:rPr>
      </w:pPr>
      <w:r w:rsidRPr="000C0BC3">
        <w:rPr>
          <w:color w:val="auto"/>
        </w:rPr>
        <w:t>………………………………………………………………........................</w:t>
      </w:r>
    </w:p>
    <w:p w:rsidR="00C36807" w:rsidRPr="000C0BC3" w:rsidRDefault="00C36807" w:rsidP="00C36807">
      <w:pPr>
        <w:ind w:right="5953"/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</w:pPr>
      <w:r w:rsidRPr="000C0BC3">
        <w:rPr>
          <w:i/>
          <w:color w:val="auto"/>
        </w:rPr>
        <w:t>(pełna nazwa/firma, adres,                 w zależności od podmiotu: NIP/PESEL, KRS/CEiDG)</w:t>
      </w:r>
    </w:p>
    <w:p w:rsidR="00C36807" w:rsidRPr="000C0BC3" w:rsidRDefault="00C36807" w:rsidP="00C36807">
      <w:pPr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</w:pP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  <w:t>Powiat Wąbrzeski</w:t>
      </w:r>
    </w:p>
    <w:p w:rsidR="00C36807" w:rsidRPr="000C0BC3" w:rsidRDefault="00C36807" w:rsidP="00C36807">
      <w:pPr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</w:pP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  <w:t>ul. Wolności  44</w:t>
      </w:r>
    </w:p>
    <w:p w:rsidR="00C36807" w:rsidRPr="000C0BC3" w:rsidRDefault="00C36807" w:rsidP="00C36807">
      <w:pPr>
        <w:rPr>
          <w:rFonts w:eastAsia="Calibri"/>
          <w:b/>
          <w:color w:val="auto"/>
        </w:rPr>
      </w:pP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  <w:t>87 – 200 Wąbrzeźno</w:t>
      </w:r>
    </w:p>
    <w:p w:rsidR="00C36807" w:rsidRPr="000C0BC3" w:rsidRDefault="00C36807" w:rsidP="00C36807">
      <w:pPr>
        <w:spacing w:line="276" w:lineRule="auto"/>
        <w:jc w:val="center"/>
        <w:rPr>
          <w:rFonts w:eastAsia="Calibri"/>
          <w:b/>
          <w:color w:val="auto"/>
        </w:rPr>
      </w:pPr>
    </w:p>
    <w:p w:rsidR="00C36807" w:rsidRPr="000C0BC3" w:rsidRDefault="00C36807" w:rsidP="00C36807">
      <w:pPr>
        <w:spacing w:line="276" w:lineRule="auto"/>
        <w:jc w:val="center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</w:rPr>
        <w:t>Wykaz robót budowlanych w  zakresie niezbędnym do wykazania spełniania warunków wiedzy i doświadczenia na zadanie pn. „</w:t>
      </w:r>
      <w:r w:rsidRPr="000C0BC3">
        <w:rPr>
          <w:rFonts w:eastAsia="Lucida Sans Unicode"/>
          <w:b/>
          <w:bCs/>
          <w:color w:val="auto"/>
        </w:rPr>
        <w:t>Przebudowa drogi powiatowej nr 1424 C Rywałd – Dębowa Łąka od km 6+774 do km 7+770</w:t>
      </w:r>
      <w:r w:rsidRPr="000C0BC3">
        <w:rPr>
          <w:rFonts w:eastAsia="Calibri"/>
          <w:b/>
          <w:color w:val="auto"/>
        </w:rPr>
        <w:t>”</w:t>
      </w:r>
    </w:p>
    <w:p w:rsidR="00C36807" w:rsidRPr="000C0BC3" w:rsidRDefault="00C36807" w:rsidP="00C36807">
      <w:pPr>
        <w:spacing w:line="276" w:lineRule="auto"/>
        <w:jc w:val="center"/>
        <w:rPr>
          <w:rFonts w:eastAsia="Calibri"/>
          <w:b/>
          <w:color w:val="auto"/>
        </w:rPr>
      </w:pPr>
    </w:p>
    <w:tbl>
      <w:tblPr>
        <w:tblW w:w="989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60"/>
        <w:gridCol w:w="3046"/>
        <w:gridCol w:w="2142"/>
        <w:gridCol w:w="1917"/>
        <w:gridCol w:w="2128"/>
      </w:tblGrid>
      <w:tr w:rsidR="00C36807" w:rsidRPr="000C0BC3" w:rsidTr="0085281C">
        <w:trPr>
          <w:trHeight w:val="111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6807" w:rsidRPr="000C0BC3" w:rsidRDefault="00C36807" w:rsidP="0085281C">
            <w:pPr>
              <w:spacing w:after="200" w:line="276" w:lineRule="auto"/>
              <w:jc w:val="center"/>
              <w:rPr>
                <w:rFonts w:eastAsia="Calibri"/>
                <w:b/>
                <w:color w:val="auto"/>
              </w:rPr>
            </w:pPr>
            <w:r w:rsidRPr="000C0BC3">
              <w:rPr>
                <w:rFonts w:eastAsia="Calibri"/>
                <w:b/>
                <w:color w:val="auto"/>
              </w:rPr>
              <w:t>L.p.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6807" w:rsidRPr="000C0BC3" w:rsidRDefault="00C36807" w:rsidP="0085281C">
            <w:pPr>
              <w:spacing w:after="200" w:line="276" w:lineRule="auto"/>
              <w:jc w:val="center"/>
              <w:rPr>
                <w:rFonts w:eastAsia="Calibri"/>
                <w:b/>
                <w:color w:val="auto"/>
              </w:rPr>
            </w:pPr>
            <w:r w:rsidRPr="000C0BC3">
              <w:rPr>
                <w:rFonts w:eastAsia="Calibri"/>
                <w:b/>
                <w:color w:val="auto"/>
              </w:rPr>
              <w:t xml:space="preserve">Rodzaj i miejsce wykonania zadania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6807" w:rsidRPr="000C0BC3" w:rsidRDefault="00C36807" w:rsidP="0085281C">
            <w:pPr>
              <w:spacing w:after="200" w:line="276" w:lineRule="auto"/>
              <w:jc w:val="center"/>
              <w:rPr>
                <w:rFonts w:eastAsia="Calibri"/>
                <w:b/>
                <w:color w:val="auto"/>
              </w:rPr>
            </w:pPr>
            <w:r w:rsidRPr="000C0BC3">
              <w:rPr>
                <w:rFonts w:eastAsia="Calibri"/>
                <w:b/>
                <w:color w:val="auto"/>
              </w:rPr>
              <w:t>Nazwa i adres podmiotu na rzecz których roboty te zostały wykonane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6807" w:rsidRPr="000C0BC3" w:rsidRDefault="00C36807" w:rsidP="0085281C">
            <w:pPr>
              <w:spacing w:line="276" w:lineRule="auto"/>
              <w:ind w:hanging="176"/>
              <w:jc w:val="center"/>
              <w:rPr>
                <w:rFonts w:eastAsia="Calibri"/>
                <w:b/>
                <w:color w:val="auto"/>
              </w:rPr>
            </w:pPr>
            <w:r w:rsidRPr="000C0BC3">
              <w:rPr>
                <w:rFonts w:eastAsia="Calibri"/>
                <w:b/>
                <w:color w:val="auto"/>
              </w:rPr>
              <w:t xml:space="preserve">Wartość wykonanych robót – brutto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6807" w:rsidRPr="000C0BC3" w:rsidRDefault="00C36807" w:rsidP="0085281C">
            <w:pPr>
              <w:spacing w:after="200" w:line="276" w:lineRule="auto"/>
              <w:jc w:val="center"/>
              <w:rPr>
                <w:color w:val="auto"/>
              </w:rPr>
            </w:pPr>
            <w:r w:rsidRPr="000C0BC3">
              <w:rPr>
                <w:rFonts w:eastAsia="Calibri"/>
                <w:b/>
                <w:color w:val="auto"/>
              </w:rPr>
              <w:t>Data wykonania zadania</w:t>
            </w:r>
          </w:p>
        </w:tc>
      </w:tr>
      <w:tr w:rsidR="00C36807" w:rsidRPr="000C0BC3" w:rsidTr="0085281C">
        <w:trPr>
          <w:trHeight w:val="44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color w:val="auto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</w:tr>
      <w:tr w:rsidR="00C36807" w:rsidRPr="000C0BC3" w:rsidTr="0085281C">
        <w:trPr>
          <w:trHeight w:val="27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color w:val="auto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</w:tr>
      <w:tr w:rsidR="00C36807" w:rsidRPr="000C0BC3" w:rsidTr="0085281C">
        <w:trPr>
          <w:trHeight w:val="27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color w:val="auto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</w:tr>
      <w:tr w:rsidR="00C36807" w:rsidRPr="000C0BC3" w:rsidTr="0085281C">
        <w:trPr>
          <w:trHeight w:val="27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color w:val="auto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</w:tr>
    </w:tbl>
    <w:p w:rsidR="00C36807" w:rsidRPr="000C0BC3" w:rsidRDefault="00C36807" w:rsidP="00C36807">
      <w:pPr>
        <w:spacing w:after="200" w:line="276" w:lineRule="auto"/>
        <w:jc w:val="both"/>
        <w:rPr>
          <w:rFonts w:eastAsia="Calibri"/>
          <w:color w:val="auto"/>
        </w:rPr>
      </w:pPr>
    </w:p>
    <w:p w:rsidR="00C36807" w:rsidRPr="000C0BC3" w:rsidRDefault="00C36807" w:rsidP="00C36807">
      <w:pPr>
        <w:spacing w:after="200" w:line="276" w:lineRule="auto"/>
        <w:jc w:val="both"/>
        <w:rPr>
          <w:rFonts w:eastAsia="Calibri"/>
          <w:color w:val="auto"/>
        </w:rPr>
      </w:pP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  <w:t xml:space="preserve">                              </w:t>
      </w:r>
    </w:p>
    <w:p w:rsidR="00C36807" w:rsidRPr="000C0BC3" w:rsidRDefault="00C36807" w:rsidP="00C36807">
      <w:pPr>
        <w:spacing w:after="200" w:line="276" w:lineRule="auto"/>
        <w:jc w:val="both"/>
        <w:rPr>
          <w:color w:val="auto"/>
        </w:rPr>
      </w:pP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  <w:t>……………………………………………</w:t>
      </w:r>
    </w:p>
    <w:p w:rsidR="00C36807" w:rsidRPr="000C0BC3" w:rsidRDefault="00C36807" w:rsidP="00C36807">
      <w:pPr>
        <w:spacing w:after="200" w:line="276" w:lineRule="auto"/>
        <w:rPr>
          <w:rFonts w:eastAsia="Calibri"/>
          <w:b/>
          <w:bCs/>
          <w:i/>
          <w:iCs/>
          <w:color w:val="auto"/>
          <w:lang w:eastAsia="ar-SA"/>
        </w:rPr>
      </w:pPr>
      <w:r w:rsidRPr="000C0BC3">
        <w:rPr>
          <w:color w:val="auto"/>
        </w:rPr>
        <w:t xml:space="preserve">                                                                                      </w:t>
      </w:r>
      <w:r w:rsidRPr="000C0BC3">
        <w:rPr>
          <w:rFonts w:eastAsia="Times New Roman"/>
          <w:i/>
          <w:iCs/>
          <w:color w:val="auto"/>
          <w:lang w:eastAsia="ar-SA"/>
        </w:rPr>
        <w:t>(podpis Wykonawcy/Pełnomocnik</w:t>
      </w: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 xml:space="preserve">a) </w:t>
      </w:r>
      <w:r w:rsidRPr="000C0BC3">
        <w:rPr>
          <w:rFonts w:eastAsia="Calibri"/>
          <w:b/>
          <w:bCs/>
          <w:i/>
          <w:iCs/>
          <w:color w:val="auto"/>
          <w:lang w:eastAsia="ar-SA"/>
        </w:rPr>
        <w:tab/>
      </w:r>
    </w:p>
    <w:p w:rsidR="00C36807" w:rsidRPr="000C0BC3" w:rsidRDefault="00C36807" w:rsidP="00C36807">
      <w:pPr>
        <w:spacing w:after="200" w:line="276" w:lineRule="auto"/>
        <w:rPr>
          <w:rFonts w:eastAsia="Calibri"/>
          <w:b/>
          <w:bCs/>
          <w:i/>
          <w:iCs/>
          <w:color w:val="auto"/>
          <w:u w:val="single"/>
          <w:lang w:eastAsia="ar-SA"/>
        </w:rPr>
      </w:pPr>
      <w:r w:rsidRPr="000C0BC3">
        <w:rPr>
          <w:rFonts w:eastAsia="Calibri"/>
          <w:b/>
          <w:bCs/>
          <w:i/>
          <w:iCs/>
          <w:color w:val="auto"/>
          <w:u w:val="single"/>
          <w:lang w:eastAsia="ar-SA"/>
        </w:rPr>
        <w:t xml:space="preserve">* Wykaz wraz z załączeniem dowodów określających czy te roboty budowlane zostały wykonane należycie, w szczególności informacji o tym czy roboty zostały wykonane zgodnie </w:t>
      </w:r>
      <w:r w:rsidRPr="000C0BC3">
        <w:rPr>
          <w:rFonts w:eastAsia="Calibri"/>
          <w:b/>
          <w:bCs/>
          <w:i/>
          <w:iCs/>
          <w:color w:val="auto"/>
          <w:u w:val="single"/>
          <w:lang w:eastAsia="ar-SA"/>
        </w:rPr>
        <w:lastRenderedPageBreak/>
        <w:t>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</w:t>
      </w:r>
    </w:p>
    <w:p w:rsidR="00252D2A" w:rsidRDefault="00252D2A" w:rsidP="00C36807">
      <w:bookmarkStart w:id="0" w:name="_GoBack"/>
      <w:bookmarkEnd w:id="0"/>
    </w:p>
    <w:sectPr w:rsidR="00252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07"/>
    <w:rsid w:val="00252D2A"/>
    <w:rsid w:val="00491735"/>
    <w:rsid w:val="00576EE6"/>
    <w:rsid w:val="00682FCD"/>
    <w:rsid w:val="00C34FF2"/>
    <w:rsid w:val="00C36807"/>
    <w:rsid w:val="00EB0F2C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4AE3E-BD57-4713-9FEA-703868A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3680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3680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36807"/>
    <w:rPr>
      <w:rFonts w:ascii="Times New Roman" w:eastAsia="Tahoma" w:hAnsi="Times New Roman" w:cs="Times New Roman"/>
      <w:color w:val="000000"/>
      <w:sz w:val="28"/>
      <w:szCs w:val="24"/>
    </w:rPr>
  </w:style>
  <w:style w:type="character" w:customStyle="1" w:styleId="bold">
    <w:name w:val="bold"/>
    <w:rsid w:val="00C36807"/>
    <w:rPr>
      <w:b/>
    </w:rPr>
  </w:style>
  <w:style w:type="paragraph" w:styleId="Tekstpodstawowy">
    <w:name w:val="Body Text"/>
    <w:basedOn w:val="Normalny"/>
    <w:link w:val="TekstpodstawowyZnak"/>
    <w:rsid w:val="00C36807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6807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C36807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C36807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C36807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C36807"/>
    <w:pPr>
      <w:ind w:left="720"/>
    </w:pPr>
  </w:style>
  <w:style w:type="paragraph" w:customStyle="1" w:styleId="Zwykytekst1">
    <w:name w:val="Zwykły tekst1"/>
    <w:basedOn w:val="Normalny"/>
    <w:rsid w:val="00C36807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C3680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Bereza</dc:creator>
  <cp:keywords/>
  <dc:description/>
  <cp:lastModifiedBy>Wojciech Bereza</cp:lastModifiedBy>
  <cp:revision>5</cp:revision>
  <dcterms:created xsi:type="dcterms:W3CDTF">2019-09-13T07:49:00Z</dcterms:created>
  <dcterms:modified xsi:type="dcterms:W3CDTF">2019-09-13T08:25:00Z</dcterms:modified>
</cp:coreProperties>
</file>